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6CADA" w14:textId="77777777" w:rsidR="00E31E63" w:rsidRDefault="00000000">
      <w:pPr>
        <w:pStyle w:val="Heading1"/>
      </w:pPr>
      <w:r>
        <w:t>Columbiana County, Ohio – Hearing Resources</w:t>
      </w:r>
    </w:p>
    <w:p w14:paraId="1390CB2A" w14:textId="77777777" w:rsidR="00E31E63" w:rsidRDefault="00000000">
      <w:pPr>
        <w:pStyle w:val="Heading2"/>
      </w:pPr>
      <w:r>
        <w:t>State &amp; Regional Programs</w:t>
      </w:r>
    </w:p>
    <w:p w14:paraId="34CEC60D" w14:textId="1B28DEBE" w:rsidR="00E31E63" w:rsidRPr="005B2F8A" w:rsidRDefault="00000000" w:rsidP="005B2F8A">
      <w:pPr>
        <w:pStyle w:val="ListParagraph"/>
        <w:numPr>
          <w:ilvl w:val="0"/>
          <w:numId w:val="10"/>
        </w:numPr>
        <w:rPr>
          <w:b/>
          <w:bCs/>
        </w:rPr>
      </w:pPr>
      <w:r w:rsidRPr="005B2F8A">
        <w:rPr>
          <w:b/>
          <w:bCs/>
        </w:rPr>
        <w:t>Ohio Hearing Aid Assistance Program (OHAAP)</w:t>
      </w:r>
    </w:p>
    <w:p w14:paraId="1A6BAED2" w14:textId="77777777" w:rsidR="007E724B" w:rsidRDefault="00000000" w:rsidP="00496B81">
      <w:pPr>
        <w:pStyle w:val="ListParagraph"/>
        <w:numPr>
          <w:ilvl w:val="0"/>
          <w:numId w:val="13"/>
        </w:numPr>
      </w:pPr>
      <w:r>
        <w:t>Provides hearing aids and audiology services for children &amp; young adults up to age 21</w:t>
      </w:r>
    </w:p>
    <w:p w14:paraId="1108AF2F" w14:textId="77777777" w:rsidR="007E724B" w:rsidRDefault="00000000" w:rsidP="00496B81">
      <w:pPr>
        <w:pStyle w:val="ListParagraph"/>
        <w:numPr>
          <w:ilvl w:val="0"/>
          <w:numId w:val="13"/>
        </w:numPr>
      </w:pPr>
      <w:r>
        <w:t>For uninsured or underinsured families, income-based eligibility</w:t>
      </w:r>
    </w:p>
    <w:p w14:paraId="0BD9D147" w14:textId="77777777" w:rsidR="007E724B" w:rsidRDefault="00000000" w:rsidP="007E724B">
      <w:pPr>
        <w:pStyle w:val="ListParagraph"/>
        <w:numPr>
          <w:ilvl w:val="1"/>
          <w:numId w:val="13"/>
        </w:numPr>
      </w:pPr>
      <w:r>
        <w:t>Phone: 1-800-755-4769</w:t>
      </w:r>
    </w:p>
    <w:p w14:paraId="7B90B89C" w14:textId="275891B0" w:rsidR="00E31E63" w:rsidRDefault="00000000" w:rsidP="007E724B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="00496B81" w:rsidRPr="00C23A15">
          <w:rPr>
            <w:rStyle w:val="Hyperlink"/>
          </w:rPr>
          <w:t>https://odh.ohio.gov/know-our-programs/hearingaid-assistance/ohaap</w:t>
        </w:r>
      </w:hyperlink>
      <w:r w:rsidR="00496B81">
        <w:t xml:space="preserve"> </w:t>
      </w:r>
    </w:p>
    <w:p w14:paraId="1E020904" w14:textId="77777777" w:rsidR="00964988" w:rsidRDefault="00964988" w:rsidP="00964988">
      <w:pPr>
        <w:pStyle w:val="ListParagraph"/>
        <w:ind w:left="1440"/>
      </w:pPr>
    </w:p>
    <w:p w14:paraId="7A073B58" w14:textId="2C119660" w:rsidR="00E31E63" w:rsidRPr="00496B81" w:rsidRDefault="00000000" w:rsidP="005B2F8A">
      <w:pPr>
        <w:pStyle w:val="ListParagraph"/>
        <w:numPr>
          <w:ilvl w:val="0"/>
          <w:numId w:val="10"/>
        </w:numPr>
        <w:rPr>
          <w:b/>
          <w:bCs/>
        </w:rPr>
      </w:pPr>
      <w:r w:rsidRPr="00496B81">
        <w:rPr>
          <w:b/>
          <w:bCs/>
        </w:rPr>
        <w:t>Cleveland Hearing &amp; Speech Center – Audiology Patient Assistance Program</w:t>
      </w:r>
    </w:p>
    <w:p w14:paraId="13309CF6" w14:textId="77777777" w:rsidR="007E724B" w:rsidRDefault="00000000" w:rsidP="00496B81">
      <w:pPr>
        <w:pStyle w:val="ListParagraph"/>
        <w:numPr>
          <w:ilvl w:val="0"/>
          <w:numId w:val="13"/>
        </w:numPr>
      </w:pPr>
      <w:r>
        <w:t>Reduced-cost or donated hearing aids and devices for low-income residents</w:t>
      </w:r>
    </w:p>
    <w:p w14:paraId="0E99E110" w14:textId="77777777" w:rsidR="00964988" w:rsidRDefault="00000000" w:rsidP="00496B81">
      <w:pPr>
        <w:pStyle w:val="ListParagraph"/>
        <w:numPr>
          <w:ilvl w:val="0"/>
          <w:numId w:val="13"/>
        </w:numPr>
      </w:pPr>
      <w:r>
        <w:t>Serves Columbiana County residents through Northeast Ohio programs</w:t>
      </w:r>
    </w:p>
    <w:p w14:paraId="027C96C8" w14:textId="3229F49C" w:rsidR="00E31E63" w:rsidRDefault="00000000" w:rsidP="00964988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="00496B81" w:rsidRPr="00C23A15">
          <w:rPr>
            <w:rStyle w:val="Hyperlink"/>
          </w:rPr>
          <w:t>https://www.chsc.org</w:t>
        </w:r>
      </w:hyperlink>
      <w:r w:rsidR="00496B81">
        <w:t xml:space="preserve"> </w:t>
      </w:r>
    </w:p>
    <w:p w14:paraId="00B13B38" w14:textId="77777777" w:rsidR="00E31E63" w:rsidRDefault="00000000">
      <w:pPr>
        <w:pStyle w:val="Heading2"/>
      </w:pPr>
      <w:r>
        <w:t>Local Audiology / Hearing Clinics</w:t>
      </w:r>
    </w:p>
    <w:p w14:paraId="2A398E8B" w14:textId="4F99FEC7" w:rsidR="00E31E63" w:rsidRPr="00496B81" w:rsidRDefault="00000000" w:rsidP="005B2F8A">
      <w:pPr>
        <w:pStyle w:val="ListParagraph"/>
        <w:numPr>
          <w:ilvl w:val="0"/>
          <w:numId w:val="11"/>
        </w:numPr>
        <w:rPr>
          <w:b/>
          <w:bCs/>
        </w:rPr>
      </w:pPr>
      <w:r w:rsidRPr="00496B81">
        <w:rPr>
          <w:b/>
          <w:bCs/>
        </w:rPr>
        <w:t>Family Hearing &amp; Balance Center – Salem, OH</w:t>
      </w:r>
    </w:p>
    <w:p w14:paraId="3CCED29D" w14:textId="77777777" w:rsidR="00964988" w:rsidRDefault="00000000" w:rsidP="00496B81">
      <w:pPr>
        <w:pStyle w:val="ListParagraph"/>
        <w:numPr>
          <w:ilvl w:val="0"/>
          <w:numId w:val="13"/>
        </w:numPr>
      </w:pPr>
      <w:r>
        <w:t>Comprehensive hearing evaluations, hearing aids, and balance testing</w:t>
      </w:r>
    </w:p>
    <w:p w14:paraId="6ACAE982" w14:textId="77777777" w:rsidR="00964988" w:rsidRDefault="00000000" w:rsidP="00964988">
      <w:pPr>
        <w:pStyle w:val="ListParagraph"/>
        <w:numPr>
          <w:ilvl w:val="1"/>
          <w:numId w:val="13"/>
        </w:numPr>
      </w:pPr>
      <w:r>
        <w:t>Address: 1995 E. State St, Suite 7, Salem, OH 44460</w:t>
      </w:r>
    </w:p>
    <w:p w14:paraId="7D1E21A2" w14:textId="2404E4D1" w:rsidR="00E31E63" w:rsidRDefault="00000000" w:rsidP="00964988">
      <w:pPr>
        <w:pStyle w:val="ListParagraph"/>
        <w:numPr>
          <w:ilvl w:val="1"/>
          <w:numId w:val="13"/>
        </w:numPr>
      </w:pPr>
      <w:r>
        <w:t>Phone: (330) 332-9904</w:t>
      </w:r>
    </w:p>
    <w:p w14:paraId="45963850" w14:textId="77777777" w:rsidR="00964988" w:rsidRDefault="00964988" w:rsidP="00964988">
      <w:pPr>
        <w:pStyle w:val="ListParagraph"/>
        <w:ind w:left="1440"/>
      </w:pPr>
    </w:p>
    <w:p w14:paraId="07FD4B4A" w14:textId="6502C66D" w:rsidR="00E31E63" w:rsidRPr="00496B81" w:rsidRDefault="00000000" w:rsidP="005B2F8A">
      <w:pPr>
        <w:pStyle w:val="ListParagraph"/>
        <w:numPr>
          <w:ilvl w:val="0"/>
          <w:numId w:val="11"/>
        </w:numPr>
        <w:rPr>
          <w:b/>
          <w:bCs/>
        </w:rPr>
      </w:pPr>
      <w:r w:rsidRPr="00496B81">
        <w:rPr>
          <w:b/>
          <w:bCs/>
        </w:rPr>
        <w:t>HearingLife – East Liverpool, OH</w:t>
      </w:r>
    </w:p>
    <w:p w14:paraId="1A84D88B" w14:textId="77777777" w:rsidR="00964988" w:rsidRDefault="00000000" w:rsidP="00496B81">
      <w:pPr>
        <w:pStyle w:val="ListParagraph"/>
        <w:numPr>
          <w:ilvl w:val="0"/>
          <w:numId w:val="13"/>
        </w:numPr>
      </w:pPr>
      <w:r>
        <w:t>Hearing testing, hearing aids, and follow-up care</w:t>
      </w:r>
    </w:p>
    <w:p w14:paraId="7A1402BB" w14:textId="77777777" w:rsidR="00964988" w:rsidRDefault="00000000" w:rsidP="00964988">
      <w:pPr>
        <w:pStyle w:val="ListParagraph"/>
        <w:numPr>
          <w:ilvl w:val="1"/>
          <w:numId w:val="13"/>
        </w:numPr>
      </w:pPr>
      <w:r>
        <w:t>Address: 15765 State Route 170, Suite 2, East Liverpool, OH 43920</w:t>
      </w:r>
    </w:p>
    <w:p w14:paraId="1B3E0251" w14:textId="35C24D16" w:rsidR="00E31E63" w:rsidRDefault="00000000" w:rsidP="00964988">
      <w:pPr>
        <w:pStyle w:val="ListParagraph"/>
        <w:numPr>
          <w:ilvl w:val="1"/>
          <w:numId w:val="13"/>
        </w:numPr>
      </w:pPr>
      <w:r>
        <w:t>Phone: (330) 385-8741</w:t>
      </w:r>
    </w:p>
    <w:p w14:paraId="2B29E631" w14:textId="77777777" w:rsidR="00964988" w:rsidRDefault="00964988" w:rsidP="00964988">
      <w:pPr>
        <w:pStyle w:val="ListParagraph"/>
        <w:ind w:left="1440"/>
      </w:pPr>
    </w:p>
    <w:p w14:paraId="34EBAC40" w14:textId="3E3FB46D" w:rsidR="00E31E63" w:rsidRPr="00496B81" w:rsidRDefault="00000000" w:rsidP="005B2F8A">
      <w:pPr>
        <w:pStyle w:val="ListParagraph"/>
        <w:numPr>
          <w:ilvl w:val="0"/>
          <w:numId w:val="11"/>
        </w:numPr>
        <w:rPr>
          <w:b/>
          <w:bCs/>
        </w:rPr>
      </w:pPr>
      <w:r w:rsidRPr="00496B81">
        <w:rPr>
          <w:b/>
          <w:bCs/>
        </w:rPr>
        <w:t>Salem Regional Medical Center – Audiology</w:t>
      </w:r>
    </w:p>
    <w:p w14:paraId="15E70203" w14:textId="77777777" w:rsidR="00964988" w:rsidRDefault="00000000" w:rsidP="00496B81">
      <w:pPr>
        <w:pStyle w:val="ListParagraph"/>
        <w:numPr>
          <w:ilvl w:val="0"/>
          <w:numId w:val="13"/>
        </w:numPr>
      </w:pPr>
      <w:r>
        <w:t>Audiology and speech/hearing services</w:t>
      </w:r>
    </w:p>
    <w:p w14:paraId="4EE7461A" w14:textId="77777777" w:rsidR="00964988" w:rsidRDefault="00000000" w:rsidP="00964988">
      <w:pPr>
        <w:pStyle w:val="ListParagraph"/>
        <w:numPr>
          <w:ilvl w:val="1"/>
          <w:numId w:val="13"/>
        </w:numPr>
      </w:pPr>
      <w:r>
        <w:t>Address: 1995 E. State St, Salem, OH</w:t>
      </w:r>
    </w:p>
    <w:p w14:paraId="503BF063" w14:textId="328C640E" w:rsidR="00E31E63" w:rsidRDefault="00000000" w:rsidP="00964988">
      <w:pPr>
        <w:pStyle w:val="ListParagraph"/>
        <w:numPr>
          <w:ilvl w:val="1"/>
          <w:numId w:val="13"/>
        </w:numPr>
      </w:pPr>
      <w:r>
        <w:t>Phone: (330) 332-7300</w:t>
      </w:r>
    </w:p>
    <w:p w14:paraId="58F6FBFB" w14:textId="77777777" w:rsidR="00964988" w:rsidRDefault="00964988" w:rsidP="00964988">
      <w:pPr>
        <w:pStyle w:val="ListParagraph"/>
        <w:ind w:left="990"/>
      </w:pPr>
    </w:p>
    <w:p w14:paraId="2681D757" w14:textId="31ED4AC7" w:rsidR="00E31E63" w:rsidRPr="00496B81" w:rsidRDefault="00000000" w:rsidP="005B2F8A">
      <w:pPr>
        <w:pStyle w:val="ListParagraph"/>
        <w:numPr>
          <w:ilvl w:val="0"/>
          <w:numId w:val="11"/>
        </w:numPr>
        <w:rPr>
          <w:b/>
          <w:bCs/>
        </w:rPr>
      </w:pPr>
      <w:r w:rsidRPr="00496B81">
        <w:rPr>
          <w:b/>
          <w:bCs/>
        </w:rPr>
        <w:t>The Counseling Center of Columbiana County – Deaf &amp; Hard of Hearing Support</w:t>
      </w:r>
    </w:p>
    <w:p w14:paraId="073FCA73" w14:textId="77777777" w:rsidR="00964988" w:rsidRDefault="00000000" w:rsidP="00496B81">
      <w:pPr>
        <w:pStyle w:val="ListParagraph"/>
        <w:numPr>
          <w:ilvl w:val="0"/>
          <w:numId w:val="13"/>
        </w:numPr>
      </w:pPr>
      <w:r>
        <w:t>Provides interpreting, advocacy, and support resources for people with hearing loss</w:t>
      </w:r>
    </w:p>
    <w:p w14:paraId="1A5585FB" w14:textId="77777777" w:rsidR="00964988" w:rsidRDefault="00000000" w:rsidP="00964988">
      <w:pPr>
        <w:pStyle w:val="ListParagraph"/>
        <w:numPr>
          <w:ilvl w:val="1"/>
          <w:numId w:val="13"/>
        </w:numPr>
      </w:pPr>
      <w:r>
        <w:t>Phone: (330) 424-9573</w:t>
      </w:r>
    </w:p>
    <w:p w14:paraId="5E2EE21F" w14:textId="7FA5E52A" w:rsidR="00E31E63" w:rsidRDefault="00000000" w:rsidP="00964988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="00496B81" w:rsidRPr="00C23A15">
          <w:rPr>
            <w:rStyle w:val="Hyperlink"/>
          </w:rPr>
          <w:t>https://www.colmhc.org</w:t>
        </w:r>
      </w:hyperlink>
      <w:r w:rsidR="00496B81">
        <w:t xml:space="preserve"> </w:t>
      </w:r>
    </w:p>
    <w:sectPr w:rsidR="00E31E6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27760"/>
    <w:multiLevelType w:val="hybridMultilevel"/>
    <w:tmpl w:val="1E505BC8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C4608"/>
    <w:multiLevelType w:val="hybridMultilevel"/>
    <w:tmpl w:val="C148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A1B34"/>
    <w:multiLevelType w:val="hybridMultilevel"/>
    <w:tmpl w:val="3A30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0AE7"/>
    <w:multiLevelType w:val="hybridMultilevel"/>
    <w:tmpl w:val="6AC6A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041626">
    <w:abstractNumId w:val="8"/>
  </w:num>
  <w:num w:numId="2" w16cid:durableId="1874030189">
    <w:abstractNumId w:val="6"/>
  </w:num>
  <w:num w:numId="3" w16cid:durableId="908539274">
    <w:abstractNumId w:val="5"/>
  </w:num>
  <w:num w:numId="4" w16cid:durableId="1591815833">
    <w:abstractNumId w:val="4"/>
  </w:num>
  <w:num w:numId="5" w16cid:durableId="29454790">
    <w:abstractNumId w:val="7"/>
  </w:num>
  <w:num w:numId="6" w16cid:durableId="2143500035">
    <w:abstractNumId w:val="3"/>
  </w:num>
  <w:num w:numId="7" w16cid:durableId="1831016028">
    <w:abstractNumId w:val="2"/>
  </w:num>
  <w:num w:numId="8" w16cid:durableId="1223297653">
    <w:abstractNumId w:val="1"/>
  </w:num>
  <w:num w:numId="9" w16cid:durableId="1099060463">
    <w:abstractNumId w:val="0"/>
  </w:num>
  <w:num w:numId="10" w16cid:durableId="1674525537">
    <w:abstractNumId w:val="12"/>
  </w:num>
  <w:num w:numId="11" w16cid:durableId="895622075">
    <w:abstractNumId w:val="11"/>
  </w:num>
  <w:num w:numId="12" w16cid:durableId="18630591">
    <w:abstractNumId w:val="10"/>
  </w:num>
  <w:num w:numId="13" w16cid:durableId="9191001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6B81"/>
    <w:rsid w:val="00532585"/>
    <w:rsid w:val="005B2F8A"/>
    <w:rsid w:val="007E724B"/>
    <w:rsid w:val="00964988"/>
    <w:rsid w:val="00AA1D8D"/>
    <w:rsid w:val="00AC37B3"/>
    <w:rsid w:val="00B47730"/>
    <w:rsid w:val="00CB0664"/>
    <w:rsid w:val="00E31E63"/>
    <w:rsid w:val="00F27631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3E649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496B8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6B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mhc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hsc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dh.ohio.gov/know-our-programs/hearingaid-assistance/ohaa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1320</Characters>
  <Application>Microsoft Office Word</Application>
  <DocSecurity>0</DocSecurity>
  <Lines>37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7</cp:revision>
  <dcterms:created xsi:type="dcterms:W3CDTF">2025-10-02T14:27:00Z</dcterms:created>
  <dcterms:modified xsi:type="dcterms:W3CDTF">2026-01-21T17:13:00Z</dcterms:modified>
  <cp:category/>
</cp:coreProperties>
</file>